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749E49" w14:textId="77777777" w:rsidR="009C715A" w:rsidRPr="002B1CB9" w:rsidRDefault="001C6B36">
      <w:pPr>
        <w:pStyle w:val="berschrift1"/>
        <w:rPr>
          <w:lang w:val="de-DE"/>
        </w:rPr>
      </w:pPr>
      <w:r w:rsidRPr="002B1CB9">
        <w:rPr>
          <w:lang w:val="de-DE"/>
        </w:rPr>
        <w:t>Pressemitteilung (Kurzfassung für Redaktionen)</w:t>
      </w:r>
    </w:p>
    <w:p w14:paraId="53E93CCC" w14:textId="77777777" w:rsidR="009C715A" w:rsidRPr="002B1CB9" w:rsidRDefault="001C6B36">
      <w:pPr>
        <w:pStyle w:val="berschrift2"/>
        <w:rPr>
          <w:lang w:val="de-DE"/>
        </w:rPr>
      </w:pPr>
      <w:r w:rsidRPr="002B1CB9">
        <w:rPr>
          <w:lang w:val="de-DE"/>
        </w:rPr>
        <w:t>JOBSAROUND.tv startet neu – Das Netflix für Jobs geht live</w:t>
      </w:r>
    </w:p>
    <w:p w14:paraId="35CE35A0" w14:textId="796E70F3" w:rsidR="009C715A" w:rsidRPr="002B1CB9" w:rsidRDefault="001C6B36">
      <w:pPr>
        <w:rPr>
          <w:lang w:val="de-DE"/>
        </w:rPr>
      </w:pPr>
      <w:r w:rsidRPr="002B1CB9">
        <w:rPr>
          <w:lang w:val="de-DE"/>
        </w:rPr>
        <w:t xml:space="preserve">Karlsruhe, 14. Januar 2026 – Mit dem Relaunch von JOBSAROUND.tv geht heute eine Videoplattform an den Start, die den Jobmarkt neu denkt: Statt Textanzeigen zeigt sie Menschen, Arbeitswelten und echte Geschichten </w:t>
      </w:r>
      <w:r w:rsidR="00CC22AB">
        <w:rPr>
          <w:lang w:val="de-DE"/>
        </w:rPr>
        <w:t>-</w:t>
      </w:r>
      <w:r w:rsidRPr="002B1CB9">
        <w:rPr>
          <w:lang w:val="de-DE"/>
        </w:rPr>
        <w:t xml:space="preserve"> kompakt verpackt in einminütige Jobvideos.</w:t>
      </w:r>
    </w:p>
    <w:p w14:paraId="42EC1AF5" w14:textId="41125F91" w:rsidR="009C715A" w:rsidRPr="002B1CB9" w:rsidRDefault="001C6B36">
      <w:pPr>
        <w:rPr>
          <w:lang w:val="de-DE"/>
        </w:rPr>
      </w:pPr>
      <w:r w:rsidRPr="002B1CB9">
        <w:rPr>
          <w:lang w:val="de-DE"/>
        </w:rPr>
        <w:t xml:space="preserve">JOBSAROUND.tv richtet sich an alle, die entdecken wollen, wie andere arbeiten </w:t>
      </w:r>
      <w:r w:rsidR="00CC22AB">
        <w:rPr>
          <w:lang w:val="de-DE"/>
        </w:rPr>
        <w:t>-</w:t>
      </w:r>
      <w:r w:rsidRPr="002B1CB9">
        <w:rPr>
          <w:lang w:val="de-DE"/>
        </w:rPr>
        <w:t xml:space="preserve"> Fachkräfte, Berufseinsteiger oder Quereinsteiger. Die Plattform lädt zum Stöbern ein, ähnlich wie ein Streamingdienst: kuratiert, emotional und authentisch.</w:t>
      </w:r>
    </w:p>
    <w:p w14:paraId="76D30F0E" w14:textId="2260074E" w:rsidR="009C715A" w:rsidRPr="002B1CB9" w:rsidRDefault="001C6B36">
      <w:pPr>
        <w:rPr>
          <w:lang w:val="de-DE"/>
        </w:rPr>
      </w:pPr>
      <w:r w:rsidRPr="002B1CB9">
        <w:rPr>
          <w:lang w:val="de-DE"/>
        </w:rPr>
        <w:t xml:space="preserve">„Wir wollen, dass Menschen sich in Jobs wiederfinden, nicht nur in Stellenbeschreibungen“, sagt Daniel Merkel, Gründer von JOBSAROUND. „Viele wissen gar nicht, welche Möglichkeiten es in ihrem Umfeld oder Berufsfeld gibt. JOBSAROUND.tv macht diese Vielfalt sichtbar </w:t>
      </w:r>
      <w:r w:rsidR="00CC22AB">
        <w:rPr>
          <w:lang w:val="de-DE"/>
        </w:rPr>
        <w:t>-</w:t>
      </w:r>
      <w:r w:rsidRPr="002B1CB9">
        <w:rPr>
          <w:lang w:val="de-DE"/>
        </w:rPr>
        <w:t xml:space="preserve"> und das auf Augenhöhe.“</w:t>
      </w:r>
    </w:p>
    <w:p w14:paraId="19F57510" w14:textId="6C5C2B70" w:rsidR="009C715A" w:rsidRPr="002B1CB9" w:rsidRDefault="001C6B36">
      <w:pPr>
        <w:rPr>
          <w:lang w:val="de-DE"/>
        </w:rPr>
      </w:pPr>
      <w:r w:rsidRPr="002B1CB9">
        <w:rPr>
          <w:lang w:val="de-DE"/>
        </w:rPr>
        <w:t>Das Produktionsnetzwerk von JOBSAROUND begleitet Unternehmen in ganz Deutschland, Österreich und der Schweiz bei der Erstellung ihrer Video-Stellenanzeigen. Aus kurzen Mitarbeiterinterviews entstehen emotionale Einblicke in Berufsbilder und Arbeitskulturen. Arbeitgeber können ihre Videos anschließend über ein eigenes CMS verwalten und direkt auf JOBSAROUND.tv, YouTube oder Social Media veröffentlichen.</w:t>
      </w:r>
      <w:r w:rsidR="00D2600F">
        <w:rPr>
          <w:lang w:val="de-DE"/>
        </w:rPr>
        <w:t xml:space="preserve"> Und auch für die eigenen HR-Kanäle ist dieser </w:t>
      </w:r>
      <w:r w:rsidR="0004627D">
        <w:rPr>
          <w:lang w:val="de-DE"/>
        </w:rPr>
        <w:t xml:space="preserve">hochwertige </w:t>
      </w:r>
      <w:r w:rsidR="00D2600F">
        <w:rPr>
          <w:lang w:val="de-DE"/>
        </w:rPr>
        <w:t>Employer Branding Content ideal.</w:t>
      </w:r>
    </w:p>
    <w:p w14:paraId="7898ACB8" w14:textId="4D6B747A" w:rsidR="009C715A" w:rsidRPr="002B1CB9" w:rsidRDefault="001C6B36">
      <w:pPr>
        <w:rPr>
          <w:lang w:val="de-DE"/>
        </w:rPr>
      </w:pPr>
      <w:r w:rsidRPr="002B1CB9">
        <w:rPr>
          <w:lang w:val="de-DE"/>
        </w:rPr>
        <w:t>Bereits zahlreiche namhafte Arbeitgeber nutzen das Format, darunter Commerzbank, Metro, Miele, Postbank, R+V, Schindler, KIT, Volksbanken, Sparkassen, Edeka Südwest, Step</w:t>
      </w:r>
      <w:r w:rsidR="008B5680">
        <w:rPr>
          <w:lang w:val="de-DE"/>
        </w:rPr>
        <w:t>s</w:t>
      </w:r>
      <w:r w:rsidRPr="002B1CB9">
        <w:rPr>
          <w:lang w:val="de-DE"/>
        </w:rPr>
        <w:t>tone, OTTO, Siemens, Canon, Geberit, Haufe und Volkswagen.</w:t>
      </w:r>
    </w:p>
    <w:p w14:paraId="1426FABE" w14:textId="7A43F0B9" w:rsidR="009C715A" w:rsidRPr="002B1CB9" w:rsidRDefault="001C6B36">
      <w:pPr>
        <w:rPr>
          <w:lang w:val="de-DE"/>
        </w:rPr>
      </w:pPr>
      <w:r w:rsidRPr="002B1CB9">
        <w:rPr>
          <w:lang w:val="de-DE"/>
        </w:rPr>
        <w:t>Die langjährige Sales-Partnerschaft mit Step</w:t>
      </w:r>
      <w:r w:rsidR="008B5680">
        <w:rPr>
          <w:lang w:val="de-DE"/>
        </w:rPr>
        <w:t>s</w:t>
      </w:r>
      <w:r w:rsidRPr="002B1CB9">
        <w:rPr>
          <w:lang w:val="de-DE"/>
        </w:rPr>
        <w:t>tone hat wesentlich zum Erfolg beigetragen: Über die Jobplattform werden JOBSAROUND-Videos als Zusatzangebot an Arbeitgeber</w:t>
      </w:r>
      <w:r w:rsidR="00C62D82">
        <w:rPr>
          <w:lang w:val="de-DE"/>
        </w:rPr>
        <w:t xml:space="preserve"> </w:t>
      </w:r>
      <w:r w:rsidRPr="002B1CB9">
        <w:rPr>
          <w:lang w:val="de-DE"/>
        </w:rPr>
        <w:t xml:space="preserve">vertrieben </w:t>
      </w:r>
      <w:r w:rsidR="00C62D82">
        <w:rPr>
          <w:lang w:val="de-DE"/>
        </w:rPr>
        <w:t>-</w:t>
      </w:r>
      <w:r w:rsidRPr="002B1CB9">
        <w:rPr>
          <w:lang w:val="de-DE"/>
        </w:rPr>
        <w:t xml:space="preserve"> mit nachweislich hoher Zufriedenheit und Wiederbuchungsquote.</w:t>
      </w:r>
    </w:p>
    <w:p w14:paraId="366E1414" w14:textId="35DE3E20" w:rsidR="009C715A" w:rsidRPr="002B1CB9" w:rsidRDefault="001C6B36">
      <w:pPr>
        <w:rPr>
          <w:lang w:val="de-DE"/>
        </w:rPr>
      </w:pPr>
      <w:r w:rsidRPr="002B1CB9">
        <w:rPr>
          <w:lang w:val="de-DE"/>
        </w:rPr>
        <w:t>„</w:t>
      </w:r>
      <w:r w:rsidR="00C01AA7">
        <w:rPr>
          <w:lang w:val="de-DE"/>
        </w:rPr>
        <w:t>Mit den Jobvideos können wir zeigen, wie vielfältig die Welt des Großhandels ist.</w:t>
      </w:r>
      <w:r w:rsidRPr="002B1CB9">
        <w:rPr>
          <w:lang w:val="de-DE"/>
        </w:rPr>
        <w:t>“</w:t>
      </w:r>
      <w:r w:rsidR="00C01AA7">
        <w:rPr>
          <w:lang w:val="de-DE"/>
        </w:rPr>
        <w:br/>
        <w:t xml:space="preserve">Luisa Klingen, </w:t>
      </w:r>
      <w:r w:rsidRPr="002B1CB9">
        <w:rPr>
          <w:lang w:val="de-DE"/>
        </w:rPr>
        <w:t>METRO Deutschland</w:t>
      </w:r>
    </w:p>
    <w:p w14:paraId="380520ED" w14:textId="48FB84DC" w:rsidR="009C715A" w:rsidRPr="002B1CB9" w:rsidRDefault="001C6B36">
      <w:pPr>
        <w:rPr>
          <w:lang w:val="de-DE"/>
        </w:rPr>
      </w:pPr>
      <w:r w:rsidRPr="002B1CB9">
        <w:rPr>
          <w:lang w:val="de-DE"/>
        </w:rPr>
        <w:t xml:space="preserve">Mit dem Relaunch </w:t>
      </w:r>
      <w:r w:rsidR="008E7FBC">
        <w:rPr>
          <w:lang w:val="de-DE"/>
        </w:rPr>
        <w:t xml:space="preserve">2026 </w:t>
      </w:r>
      <w:r w:rsidRPr="002B1CB9">
        <w:rPr>
          <w:lang w:val="de-DE"/>
        </w:rPr>
        <w:t xml:space="preserve">entwickelt sich JOBSAROUND.tv </w:t>
      </w:r>
      <w:r w:rsidR="008E7FBC">
        <w:rPr>
          <w:lang w:val="de-DE"/>
        </w:rPr>
        <w:t xml:space="preserve">nach 10 Jahren HR-Filmproduktion </w:t>
      </w:r>
      <w:r w:rsidRPr="002B1CB9">
        <w:rPr>
          <w:lang w:val="de-DE"/>
        </w:rPr>
        <w:t xml:space="preserve">zu einem interaktiven Medienangebot für </w:t>
      </w:r>
      <w:r>
        <w:rPr>
          <w:lang w:val="de-DE"/>
        </w:rPr>
        <w:t>das Personalmarketing</w:t>
      </w:r>
      <w:r w:rsidRPr="002B1CB9">
        <w:rPr>
          <w:lang w:val="de-DE"/>
        </w:rPr>
        <w:t xml:space="preserve">. Eine neue KI-gestützte Infrastruktur soll künftig sogar automatisiert Themenvideos und Social-Clips aus Interviewmaterial erzeugen </w:t>
      </w:r>
      <w:r w:rsidR="008E7FBC">
        <w:rPr>
          <w:lang w:val="de-DE"/>
        </w:rPr>
        <w:t>-</w:t>
      </w:r>
      <w:r w:rsidRPr="002B1CB9">
        <w:rPr>
          <w:lang w:val="de-DE"/>
        </w:rPr>
        <w:t xml:space="preserve"> ein Schritt hin zum ersten datengetriebenen Video-Ökosystem im Recruiting.</w:t>
      </w:r>
    </w:p>
    <w:p w14:paraId="37CCFFE3" w14:textId="77777777" w:rsidR="009C715A" w:rsidRPr="002B1CB9" w:rsidRDefault="001C6B36">
      <w:pPr>
        <w:pStyle w:val="berschrift3"/>
        <w:rPr>
          <w:lang w:val="de-DE"/>
        </w:rPr>
      </w:pPr>
      <w:r w:rsidRPr="002B1CB9">
        <w:rPr>
          <w:lang w:val="de-DE"/>
        </w:rPr>
        <w:lastRenderedPageBreak/>
        <w:t>Fakten auf einen Blick</w:t>
      </w:r>
    </w:p>
    <w:p w14:paraId="4E816E7F" w14:textId="1474560B" w:rsidR="009C715A" w:rsidRPr="002B1CB9" w:rsidRDefault="001C6B36">
      <w:pPr>
        <w:rPr>
          <w:lang w:val="de-DE"/>
        </w:rPr>
      </w:pPr>
      <w:r w:rsidRPr="002B1CB9">
        <w:rPr>
          <w:lang w:val="de-DE"/>
        </w:rPr>
        <w:t>- Launch: 14. Januar 2026</w:t>
      </w:r>
      <w:r w:rsidRPr="002B1CB9">
        <w:rPr>
          <w:lang w:val="de-DE"/>
        </w:rPr>
        <w:br/>
        <w:t>- Zielgruppen: Wechselwillige Fachkräfte, Berufseinsteiger, Quereinsteiger</w:t>
      </w:r>
      <w:r w:rsidRPr="002B1CB9">
        <w:rPr>
          <w:lang w:val="de-DE"/>
        </w:rPr>
        <w:br/>
        <w:t>- Sales-Partner: StepStone Deutschland GmbH</w:t>
      </w:r>
      <w:r w:rsidRPr="002B1CB9">
        <w:rPr>
          <w:lang w:val="de-DE"/>
        </w:rPr>
        <w:br/>
        <w:t>- Formate: 1-Minuten-Videos</w:t>
      </w:r>
      <w:r w:rsidR="002B1CB9">
        <w:rPr>
          <w:lang w:val="de-DE"/>
        </w:rPr>
        <w:t>tellenanzeigen</w:t>
      </w:r>
      <w:r w:rsidRPr="002B1CB9">
        <w:rPr>
          <w:lang w:val="de-DE"/>
        </w:rPr>
        <w:t>, Social</w:t>
      </w:r>
      <w:r w:rsidR="002B1CB9">
        <w:rPr>
          <w:lang w:val="de-DE"/>
        </w:rPr>
        <w:t xml:space="preserve"> Clips</w:t>
      </w:r>
      <w:r w:rsidRPr="002B1CB9">
        <w:rPr>
          <w:lang w:val="de-DE"/>
        </w:rPr>
        <w:br/>
        <w:t>- Produktion: Eigenes Kameranetzwerk in DACH</w:t>
      </w:r>
      <w:r w:rsidRPr="002B1CB9">
        <w:rPr>
          <w:lang w:val="de-DE"/>
        </w:rPr>
        <w:br/>
        <w:t>- Backend: Intuitives Video-CMS für Unternehmen</w:t>
      </w:r>
    </w:p>
    <w:p w14:paraId="5678DF78" w14:textId="77777777" w:rsidR="009C715A" w:rsidRPr="002B1CB9" w:rsidRDefault="001C6B36">
      <w:pPr>
        <w:pStyle w:val="berschrift3"/>
        <w:rPr>
          <w:lang w:val="de-DE"/>
        </w:rPr>
      </w:pPr>
      <w:r w:rsidRPr="002B1CB9">
        <w:rPr>
          <w:lang w:val="de-DE"/>
        </w:rPr>
        <w:t>Pressekontakt</w:t>
      </w:r>
    </w:p>
    <w:p w14:paraId="7621D68E" w14:textId="266DFC9B" w:rsidR="009C715A" w:rsidRDefault="001C6B36">
      <w:pPr>
        <w:rPr>
          <w:lang w:val="de-DE"/>
        </w:rPr>
      </w:pPr>
      <w:r w:rsidRPr="002B1CB9">
        <w:rPr>
          <w:lang w:val="de-DE"/>
        </w:rPr>
        <w:t>Daniel Merkel</w:t>
      </w:r>
      <w:r w:rsidRPr="002B1CB9">
        <w:rPr>
          <w:lang w:val="de-DE"/>
        </w:rPr>
        <w:br/>
        <w:t>Gründer &amp; Ansprechpartner JOBSAROUND</w:t>
      </w:r>
      <w:r w:rsidRPr="002B1CB9">
        <w:rPr>
          <w:lang w:val="de-DE"/>
        </w:rPr>
        <w:br/>
        <w:t>DER PUNKT GmbH</w:t>
      </w:r>
      <w:r w:rsidRPr="002B1CB9">
        <w:rPr>
          <w:lang w:val="de-DE"/>
        </w:rPr>
        <w:br/>
      </w:r>
      <w:hyperlink r:id="rId6" w:history="1">
        <w:r w:rsidR="00C5703C" w:rsidRPr="00F670B3">
          <w:rPr>
            <w:rStyle w:val="Hyperlink"/>
            <w:lang w:val="de-DE"/>
          </w:rPr>
          <w:t>dm@jobsaround.tv</w:t>
        </w:r>
      </w:hyperlink>
      <w:r w:rsidR="005A18C9">
        <w:rPr>
          <w:lang w:val="de-DE"/>
        </w:rPr>
        <w:br/>
      </w:r>
      <w:hyperlink r:id="rId7" w:history="1">
        <w:r w:rsidR="005A18C9" w:rsidRPr="00EE3FE1">
          <w:rPr>
            <w:rStyle w:val="Hyperlink"/>
            <w:lang w:val="de-DE"/>
          </w:rPr>
          <w:t>www.jobsaround.tv</w:t>
        </w:r>
      </w:hyperlink>
    </w:p>
    <w:p w14:paraId="10BA1B71" w14:textId="77777777" w:rsidR="005A18C9" w:rsidRPr="002B1CB9" w:rsidRDefault="005A18C9">
      <w:pPr>
        <w:rPr>
          <w:lang w:val="de-DE"/>
        </w:rPr>
      </w:pPr>
    </w:p>
    <w:p w14:paraId="0B310F3C" w14:textId="2882621D" w:rsidR="009C715A" w:rsidRPr="002B1CB9" w:rsidRDefault="001C6B36">
      <w:pPr>
        <w:rPr>
          <w:lang w:val="de-DE"/>
        </w:rPr>
      </w:pPr>
      <w:r w:rsidRPr="002B1CB9">
        <w:rPr>
          <w:lang w:val="de-DE"/>
        </w:rPr>
        <w:t xml:space="preserve">Bildmaterial auf Anfrage oder unter: </w:t>
      </w:r>
      <w:r w:rsidR="00A62704">
        <w:rPr>
          <w:lang w:val="de-DE"/>
        </w:rPr>
        <w:t>www.</w:t>
      </w:r>
      <w:r w:rsidRPr="002B1CB9">
        <w:rPr>
          <w:lang w:val="de-DE"/>
        </w:rPr>
        <w:t>jobsaround.tv/presse</w:t>
      </w:r>
    </w:p>
    <w:sectPr w:rsidR="009C715A" w:rsidRPr="002B1CB9"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num w:numId="1" w16cid:durableId="1126504134">
    <w:abstractNumId w:val="8"/>
  </w:num>
  <w:num w:numId="2" w16cid:durableId="1522626614">
    <w:abstractNumId w:val="6"/>
  </w:num>
  <w:num w:numId="3" w16cid:durableId="801728016">
    <w:abstractNumId w:val="5"/>
  </w:num>
  <w:num w:numId="4" w16cid:durableId="1704868754">
    <w:abstractNumId w:val="4"/>
  </w:num>
  <w:num w:numId="5" w16cid:durableId="1515224006">
    <w:abstractNumId w:val="7"/>
  </w:num>
  <w:num w:numId="6" w16cid:durableId="174197238">
    <w:abstractNumId w:val="3"/>
  </w:num>
  <w:num w:numId="7" w16cid:durableId="1782141811">
    <w:abstractNumId w:val="2"/>
  </w:num>
  <w:num w:numId="8" w16cid:durableId="1311665748">
    <w:abstractNumId w:val="1"/>
  </w:num>
  <w:num w:numId="9" w16cid:durableId="18803186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4627D"/>
    <w:rsid w:val="0006063C"/>
    <w:rsid w:val="0015074B"/>
    <w:rsid w:val="001C6B36"/>
    <w:rsid w:val="0029639D"/>
    <w:rsid w:val="002B1CB9"/>
    <w:rsid w:val="00326F90"/>
    <w:rsid w:val="00372A1C"/>
    <w:rsid w:val="005A18C9"/>
    <w:rsid w:val="008B5680"/>
    <w:rsid w:val="008C03B7"/>
    <w:rsid w:val="008E7FBC"/>
    <w:rsid w:val="009C715A"/>
    <w:rsid w:val="00A62704"/>
    <w:rsid w:val="00AA1D8D"/>
    <w:rsid w:val="00B47730"/>
    <w:rsid w:val="00C01AA7"/>
    <w:rsid w:val="00C5703C"/>
    <w:rsid w:val="00C62D82"/>
    <w:rsid w:val="00CB0664"/>
    <w:rsid w:val="00CC22AB"/>
    <w:rsid w:val="00D2600F"/>
    <w:rsid w:val="00D6609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649F4F"/>
  <w14:defaultImageDpi w14:val="300"/>
  <w15:docId w15:val="{83CFCF15-73A6-4BA9-BE08-63FEFF773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rPr>
      <w:rFonts w:ascii="Arial" w:hAnsi="Arial"/>
    </w:rPr>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5A18C9"/>
    <w:rPr>
      <w:color w:val="0000FF" w:themeColor="hyperlink"/>
      <w:u w:val="single"/>
    </w:rPr>
  </w:style>
  <w:style w:type="character" w:styleId="NichtaufgelsteErwhnung">
    <w:name w:val="Unresolved Mention"/>
    <w:basedOn w:val="Absatz-Standardschriftart"/>
    <w:uiPriority w:val="99"/>
    <w:semiHidden/>
    <w:unhideWhenUsed/>
    <w:rsid w:val="005A18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jobsaround.t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m@jobsaround.tv"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398</Words>
  <Characters>2511</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2904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Daniel Merkel</cp:lastModifiedBy>
  <cp:revision>13</cp:revision>
  <dcterms:created xsi:type="dcterms:W3CDTF">2013-12-23T23:15:00Z</dcterms:created>
  <dcterms:modified xsi:type="dcterms:W3CDTF">2026-01-08T10:21:00Z</dcterms:modified>
  <cp:category/>
</cp:coreProperties>
</file>